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D53E4" w14:textId="77777777" w:rsidR="00EE5E1A" w:rsidRPr="005F2126" w:rsidRDefault="005F2126">
      <w:pPr>
        <w:pStyle w:val="Naslov"/>
        <w:rPr>
          <w:rFonts w:ascii="Arial" w:hAnsi="Arial" w:cs="Arial"/>
          <w:color w:val="auto"/>
          <w:sz w:val="22"/>
          <w:szCs w:val="22"/>
        </w:rPr>
      </w:pPr>
      <w:r w:rsidRPr="005F2126">
        <w:rPr>
          <w:rFonts w:ascii="Arial" w:hAnsi="Arial" w:cs="Arial"/>
          <w:color w:val="auto"/>
          <w:sz w:val="22"/>
          <w:szCs w:val="22"/>
        </w:rPr>
        <w:t>PRILOGA 1: PRIJAVNI OBRAZEC</w:t>
      </w:r>
    </w:p>
    <w:p w14:paraId="3AA39769" w14:textId="6E6024EE" w:rsidR="009079D9" w:rsidRPr="005F2126" w:rsidRDefault="009079D9" w:rsidP="009079D9">
      <w:pPr>
        <w:spacing w:before="100" w:beforeAutospacing="1" w:after="100" w:afterAutospacing="1" w:line="240" w:lineRule="auto"/>
        <w:jc w:val="both"/>
        <w:rPr>
          <w:rFonts w:ascii="Arial" w:eastAsia="MS Gothic" w:hAnsi="Arial" w:cs="Arial"/>
          <w:b/>
          <w:bCs/>
        </w:rPr>
      </w:pPr>
      <w:r w:rsidRPr="005F2126">
        <w:rPr>
          <w:rFonts w:ascii="Arial" w:eastAsia="Times New Roman" w:hAnsi="Arial" w:cs="Arial"/>
          <w:b/>
          <w:bCs/>
          <w:lang w:eastAsia="sl-SI"/>
        </w:rPr>
        <w:t xml:space="preserve">Javni poziv Občine Borovnica </w:t>
      </w:r>
      <w:r w:rsidRPr="005F2126">
        <w:rPr>
          <w:rFonts w:ascii="Arial" w:eastAsia="MS Gothic" w:hAnsi="Arial" w:cs="Arial"/>
          <w:b/>
          <w:bCs/>
        </w:rPr>
        <w:t>za izbor društev za izvajanje nalog urejanja turističnih območij za obdobje 2025–202</w:t>
      </w:r>
      <w:r w:rsidR="005F2126" w:rsidRPr="005F2126">
        <w:rPr>
          <w:rFonts w:ascii="Arial" w:eastAsia="MS Gothic" w:hAnsi="Arial" w:cs="Arial"/>
          <w:b/>
          <w:bCs/>
        </w:rPr>
        <w:t>7</w:t>
      </w:r>
    </w:p>
    <w:p w14:paraId="5F84CB5A" w14:textId="77777777" w:rsidR="009079D9" w:rsidRPr="005F2126" w:rsidRDefault="009079D9" w:rsidP="009079D9">
      <w:pPr>
        <w:spacing w:before="100" w:beforeAutospacing="1" w:after="100" w:afterAutospacing="1" w:line="240" w:lineRule="auto"/>
        <w:jc w:val="both"/>
        <w:rPr>
          <w:rFonts w:ascii="Arial" w:eastAsia="MS Gothic" w:hAnsi="Arial" w:cs="Arial"/>
          <w:b/>
          <w:bCs/>
        </w:rPr>
      </w:pPr>
    </w:p>
    <w:p w14:paraId="6E4FB9C5" w14:textId="77777777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1. Naziv društva:</w:t>
      </w:r>
    </w:p>
    <w:p w14:paraId="0396B5AD" w14:textId="7975A1AA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_____________________________________________________________________</w:t>
      </w:r>
    </w:p>
    <w:p w14:paraId="47C4721B" w14:textId="77777777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2. Naslov društva:</w:t>
      </w:r>
    </w:p>
    <w:p w14:paraId="565A61DB" w14:textId="30C7E37B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___________________________________________________________________</w:t>
      </w:r>
    </w:p>
    <w:p w14:paraId="6468E58C" w14:textId="77777777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3. Matična številka društva:</w:t>
      </w:r>
    </w:p>
    <w:p w14:paraId="273B27A5" w14:textId="7F6EAEBC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___________________________________________________________________</w:t>
      </w:r>
    </w:p>
    <w:p w14:paraId="236C9B1E" w14:textId="64C417A8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4. Davčna številka</w:t>
      </w:r>
      <w:r w:rsidR="009079D9" w:rsidRPr="005F2126">
        <w:rPr>
          <w:rFonts w:ascii="Arial" w:hAnsi="Arial" w:cs="Arial"/>
        </w:rPr>
        <w:t xml:space="preserve"> in TRR</w:t>
      </w:r>
      <w:r w:rsidRPr="005F2126">
        <w:rPr>
          <w:rFonts w:ascii="Arial" w:hAnsi="Arial" w:cs="Arial"/>
        </w:rPr>
        <w:t>:</w:t>
      </w:r>
    </w:p>
    <w:p w14:paraId="18878DE4" w14:textId="17357470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____________________________________________________________________</w:t>
      </w:r>
    </w:p>
    <w:p w14:paraId="011025B7" w14:textId="78C0B54A" w:rsidR="009079D9" w:rsidRPr="005F2126" w:rsidRDefault="009079D9" w:rsidP="009079D9">
      <w:pPr>
        <w:rPr>
          <w:rFonts w:ascii="Arial" w:hAnsi="Arial" w:cs="Arial"/>
        </w:rPr>
      </w:pPr>
      <w:r w:rsidRPr="005F2126">
        <w:rPr>
          <w:rFonts w:ascii="Arial" w:hAnsi="Arial" w:cs="Arial"/>
        </w:rPr>
        <w:t>_____________________________________________________________________</w:t>
      </w:r>
    </w:p>
    <w:p w14:paraId="235B1BF4" w14:textId="77777777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5. Predstavnik društva (ime in funkcija):</w:t>
      </w:r>
    </w:p>
    <w:p w14:paraId="794C14FD" w14:textId="13F7D876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___________________________________________________________________</w:t>
      </w:r>
    </w:p>
    <w:p w14:paraId="76CE1456" w14:textId="77777777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6. Kontaktni podatki (telefon, e-pošta):</w:t>
      </w:r>
    </w:p>
    <w:p w14:paraId="1FC9C034" w14:textId="2637F505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____________________________________________________________________</w:t>
      </w:r>
    </w:p>
    <w:p w14:paraId="786AD3E3" w14:textId="6829CC48" w:rsidR="00EE5E1A" w:rsidRPr="005F2126" w:rsidRDefault="009079D9">
      <w:pPr>
        <w:rPr>
          <w:rFonts w:ascii="Arial" w:hAnsi="Arial" w:cs="Arial"/>
        </w:rPr>
      </w:pPr>
      <w:r w:rsidRPr="005F2126">
        <w:rPr>
          <w:rFonts w:ascii="Arial" w:hAnsi="Arial" w:cs="Arial"/>
        </w:rPr>
        <w:t>7. Društvo deluje nepridobitno: DA / NE (obkroži)</w:t>
      </w:r>
    </w:p>
    <w:p w14:paraId="354FB4E2" w14:textId="4BBF859A" w:rsidR="00EE5E1A" w:rsidRPr="005F2126" w:rsidRDefault="005F2126">
      <w:pPr>
        <w:rPr>
          <w:rFonts w:ascii="Arial" w:hAnsi="Arial" w:cs="Arial"/>
        </w:rPr>
      </w:pPr>
      <w:r w:rsidRPr="005F2126">
        <w:rPr>
          <w:rFonts w:ascii="Arial" w:hAnsi="Arial" w:cs="Arial"/>
        </w:rPr>
        <w:t>_____________________________________________________________________</w:t>
      </w:r>
    </w:p>
    <w:p w14:paraId="5ABE3F9B" w14:textId="77777777" w:rsidR="009079D9" w:rsidRPr="005F2126" w:rsidRDefault="009079D9">
      <w:pPr>
        <w:rPr>
          <w:rFonts w:ascii="Arial" w:hAnsi="Arial" w:cs="Arial"/>
        </w:rPr>
      </w:pPr>
    </w:p>
    <w:p w14:paraId="4DDB2109" w14:textId="40ECE29C" w:rsidR="00EE5E1A" w:rsidRPr="005F2126" w:rsidRDefault="009079D9">
      <w:pPr>
        <w:rPr>
          <w:rFonts w:ascii="Arial" w:hAnsi="Arial" w:cs="Arial"/>
        </w:rPr>
      </w:pPr>
      <w:r w:rsidRPr="005F2126">
        <w:rPr>
          <w:rFonts w:ascii="Arial" w:hAnsi="Arial" w:cs="Arial"/>
        </w:rPr>
        <w:t xml:space="preserve">8. Priloge </w:t>
      </w:r>
    </w:p>
    <w:p w14:paraId="4205EE88" w14:textId="19750BA3" w:rsidR="009079D9" w:rsidRPr="005F2126" w:rsidRDefault="009079D9" w:rsidP="009079D9">
      <w:pPr>
        <w:pStyle w:val="Odstavekseznama"/>
        <w:numPr>
          <w:ilvl w:val="0"/>
          <w:numId w:val="10"/>
        </w:numPr>
        <w:rPr>
          <w:rFonts w:ascii="Arial" w:hAnsi="Arial" w:cs="Arial"/>
        </w:rPr>
      </w:pPr>
      <w:r w:rsidRPr="005F2126">
        <w:rPr>
          <w:rFonts w:ascii="Arial" w:hAnsi="Arial" w:cs="Arial"/>
        </w:rPr>
        <w:t>Opis dosedanjih dejavnosti na področju urejanja poti in območij v naravi</w:t>
      </w:r>
    </w:p>
    <w:p w14:paraId="0E4F4BE2" w14:textId="6480C780" w:rsidR="009079D9" w:rsidRPr="005F2126" w:rsidRDefault="009079D9" w:rsidP="009079D9">
      <w:pPr>
        <w:pStyle w:val="Odstavekseznama"/>
        <w:numPr>
          <w:ilvl w:val="0"/>
          <w:numId w:val="10"/>
        </w:numPr>
        <w:rPr>
          <w:rFonts w:ascii="Arial" w:hAnsi="Arial" w:cs="Arial"/>
        </w:rPr>
      </w:pPr>
      <w:r w:rsidRPr="005F2126">
        <w:rPr>
          <w:rFonts w:ascii="Arial" w:hAnsi="Arial" w:cs="Arial"/>
        </w:rPr>
        <w:t>Predlog programa dela za obdobje 2025–202</w:t>
      </w:r>
      <w:r w:rsidR="005F2126">
        <w:rPr>
          <w:rFonts w:ascii="Arial" w:hAnsi="Arial" w:cs="Arial"/>
        </w:rPr>
        <w:t>7</w:t>
      </w:r>
    </w:p>
    <w:p w14:paraId="4C7C3D08" w14:textId="131EDCA5" w:rsidR="009079D9" w:rsidRPr="005F2126" w:rsidRDefault="009079D9">
      <w:pPr>
        <w:rPr>
          <w:rFonts w:ascii="Arial" w:hAnsi="Arial" w:cs="Arial"/>
        </w:rPr>
      </w:pPr>
    </w:p>
    <w:p w14:paraId="5C32C5F2" w14:textId="516A897C" w:rsidR="00EE5E1A" w:rsidRPr="005F2126" w:rsidRDefault="00EE5E1A">
      <w:pPr>
        <w:rPr>
          <w:rFonts w:ascii="Arial" w:hAnsi="Arial" w:cs="Arial"/>
        </w:rPr>
      </w:pPr>
    </w:p>
    <w:sectPr w:rsidR="00EE5E1A" w:rsidRPr="005F212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Otevile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Otevile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Oznaenseznam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Oznaenseznam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Otevile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8181720"/>
    <w:multiLevelType w:val="hybridMultilevel"/>
    <w:tmpl w:val="90883E60"/>
    <w:lvl w:ilvl="0" w:tplc="A95E03D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447B5"/>
    <w:multiLevelType w:val="hybridMultilevel"/>
    <w:tmpl w:val="6B540B20"/>
    <w:lvl w:ilvl="0" w:tplc="08AA9D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296664">
    <w:abstractNumId w:val="8"/>
  </w:num>
  <w:num w:numId="2" w16cid:durableId="1506166835">
    <w:abstractNumId w:val="6"/>
  </w:num>
  <w:num w:numId="3" w16cid:durableId="820386453">
    <w:abstractNumId w:val="5"/>
  </w:num>
  <w:num w:numId="4" w16cid:durableId="1279216107">
    <w:abstractNumId w:val="4"/>
  </w:num>
  <w:num w:numId="5" w16cid:durableId="1850369188">
    <w:abstractNumId w:val="7"/>
  </w:num>
  <w:num w:numId="6" w16cid:durableId="775564005">
    <w:abstractNumId w:val="3"/>
  </w:num>
  <w:num w:numId="7" w16cid:durableId="1942176899">
    <w:abstractNumId w:val="2"/>
  </w:num>
  <w:num w:numId="8" w16cid:durableId="810025671">
    <w:abstractNumId w:val="1"/>
  </w:num>
  <w:num w:numId="9" w16cid:durableId="26758147">
    <w:abstractNumId w:val="0"/>
  </w:num>
  <w:num w:numId="10" w16cid:durableId="1918905064">
    <w:abstractNumId w:val="10"/>
  </w:num>
  <w:num w:numId="11" w16cid:durableId="21227963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0703C"/>
    <w:rsid w:val="00326F90"/>
    <w:rsid w:val="005C549A"/>
    <w:rsid w:val="005D3826"/>
    <w:rsid w:val="005F2126"/>
    <w:rsid w:val="009079D9"/>
    <w:rsid w:val="00AA1D8D"/>
    <w:rsid w:val="00B46A73"/>
    <w:rsid w:val="00B47730"/>
    <w:rsid w:val="00CB0664"/>
    <w:rsid w:val="00D61D72"/>
    <w:rsid w:val="00EE5E1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C3281B"/>
  <w14:defaultImageDpi w14:val="300"/>
  <w15:docId w15:val="{4CB1F07F-01AA-47B3-99EE-54A1FCA57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C693F"/>
    <w:rPr>
      <w:lang w:val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618BF"/>
  </w:style>
  <w:style w:type="paragraph" w:styleId="Noga">
    <w:name w:val="footer"/>
    <w:basedOn w:val="Navaden"/>
    <w:link w:val="Nog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618BF"/>
  </w:style>
  <w:style w:type="paragraph" w:styleId="Brezrazmikov">
    <w:name w:val="No Spacing"/>
    <w:uiPriority w:val="1"/>
    <w:qFormat/>
    <w:rsid w:val="00FC693F"/>
    <w:pPr>
      <w:spacing w:after="0" w:line="240" w:lineRule="auto"/>
    </w:pPr>
  </w:style>
  <w:style w:type="character" w:customStyle="1" w:styleId="Naslov1Znak">
    <w:name w:val="Naslov 1 Znak"/>
    <w:basedOn w:val="Privzetapisavaodstavka"/>
    <w:link w:val="Naslov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">
    <w:name w:val="Title"/>
    <w:basedOn w:val="Navaden"/>
    <w:next w:val="Navaden"/>
    <w:link w:val="Naslov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FC693F"/>
    <w:pPr>
      <w:ind w:left="720"/>
      <w:contextualSpacing/>
    </w:pPr>
  </w:style>
  <w:style w:type="paragraph" w:styleId="Telobesedila">
    <w:name w:val="Body Text"/>
    <w:basedOn w:val="Navaden"/>
    <w:link w:val="TelobesedilaZnak"/>
    <w:uiPriority w:val="99"/>
    <w:unhideWhenUsed/>
    <w:rsid w:val="00AA1D8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AA1D8D"/>
  </w:style>
  <w:style w:type="paragraph" w:styleId="Telobesedila2">
    <w:name w:val="Body Text 2"/>
    <w:basedOn w:val="Navaden"/>
    <w:link w:val="Telobesedila2Znak"/>
    <w:uiPriority w:val="99"/>
    <w:unhideWhenUsed/>
    <w:rsid w:val="00AA1D8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AA1D8D"/>
  </w:style>
  <w:style w:type="paragraph" w:styleId="Telobesedila3">
    <w:name w:val="Body Text 3"/>
    <w:basedOn w:val="Navaden"/>
    <w:link w:val="Telobesedila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A1D8D"/>
    <w:rPr>
      <w:sz w:val="16"/>
      <w:szCs w:val="16"/>
    </w:rPr>
  </w:style>
  <w:style w:type="paragraph" w:styleId="Seznam">
    <w:name w:val="List"/>
    <w:basedOn w:val="Navade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avade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avaden"/>
    <w:uiPriority w:val="99"/>
    <w:unhideWhenUsed/>
    <w:rsid w:val="00326F90"/>
    <w:pPr>
      <w:ind w:left="1080" w:hanging="360"/>
      <w:contextualSpacing/>
    </w:pPr>
  </w:style>
  <w:style w:type="paragraph" w:styleId="Oznaenseznam">
    <w:name w:val="List Bullet"/>
    <w:basedOn w:val="Navaden"/>
    <w:uiPriority w:val="99"/>
    <w:unhideWhenUsed/>
    <w:rsid w:val="00326F90"/>
    <w:pPr>
      <w:numPr>
        <w:numId w:val="1"/>
      </w:numPr>
      <w:contextualSpacing/>
    </w:pPr>
  </w:style>
  <w:style w:type="paragraph" w:styleId="Oznaenseznam2">
    <w:name w:val="List Bullet 2"/>
    <w:basedOn w:val="Navaden"/>
    <w:uiPriority w:val="99"/>
    <w:unhideWhenUsed/>
    <w:rsid w:val="00326F90"/>
    <w:pPr>
      <w:numPr>
        <w:numId w:val="2"/>
      </w:numPr>
      <w:contextualSpacing/>
    </w:pPr>
  </w:style>
  <w:style w:type="paragraph" w:styleId="Oznaenseznam3">
    <w:name w:val="List Bullet 3"/>
    <w:basedOn w:val="Navaden"/>
    <w:uiPriority w:val="99"/>
    <w:unhideWhenUsed/>
    <w:rsid w:val="00326F90"/>
    <w:pPr>
      <w:numPr>
        <w:numId w:val="3"/>
      </w:numPr>
      <w:contextualSpacing/>
    </w:pPr>
  </w:style>
  <w:style w:type="paragraph" w:styleId="Otevilenseznam">
    <w:name w:val="List Number"/>
    <w:basedOn w:val="Navaden"/>
    <w:uiPriority w:val="99"/>
    <w:unhideWhenUsed/>
    <w:rsid w:val="00326F90"/>
    <w:pPr>
      <w:numPr>
        <w:numId w:val="5"/>
      </w:numPr>
      <w:contextualSpacing/>
    </w:pPr>
  </w:style>
  <w:style w:type="paragraph" w:styleId="Otevilenseznam2">
    <w:name w:val="List Number 2"/>
    <w:basedOn w:val="Navaden"/>
    <w:uiPriority w:val="99"/>
    <w:unhideWhenUsed/>
    <w:rsid w:val="0029639D"/>
    <w:pPr>
      <w:numPr>
        <w:numId w:val="6"/>
      </w:numPr>
      <w:contextualSpacing/>
    </w:pPr>
  </w:style>
  <w:style w:type="paragraph" w:styleId="Otevilenseznam3">
    <w:name w:val="List Number 3"/>
    <w:basedOn w:val="Navaden"/>
    <w:uiPriority w:val="99"/>
    <w:unhideWhenUsed/>
    <w:rsid w:val="0029639D"/>
    <w:pPr>
      <w:numPr>
        <w:numId w:val="7"/>
      </w:numPr>
      <w:contextualSpacing/>
    </w:pPr>
  </w:style>
  <w:style w:type="paragraph" w:styleId="Seznam-nadaljevanje">
    <w:name w:val="List Continue"/>
    <w:basedOn w:val="Navaden"/>
    <w:uiPriority w:val="99"/>
    <w:unhideWhenUsed/>
    <w:rsid w:val="0029639D"/>
    <w:pPr>
      <w:spacing w:after="120"/>
      <w:ind w:left="360"/>
      <w:contextualSpacing/>
    </w:pPr>
  </w:style>
  <w:style w:type="paragraph" w:styleId="Seznam-nadaljevanje2">
    <w:name w:val="List Continue 2"/>
    <w:basedOn w:val="Navaden"/>
    <w:uiPriority w:val="99"/>
    <w:unhideWhenUsed/>
    <w:rsid w:val="0029639D"/>
    <w:pPr>
      <w:spacing w:after="120"/>
      <w:ind w:left="720"/>
      <w:contextualSpacing/>
    </w:pPr>
  </w:style>
  <w:style w:type="paragraph" w:styleId="Seznam-nadaljevanje3">
    <w:name w:val="List Continue 3"/>
    <w:basedOn w:val="Navaden"/>
    <w:uiPriority w:val="99"/>
    <w:unhideWhenUsed/>
    <w:rsid w:val="0029639D"/>
    <w:pPr>
      <w:spacing w:after="120"/>
      <w:ind w:left="1080"/>
      <w:contextualSpacing/>
    </w:pPr>
  </w:style>
  <w:style w:type="paragraph" w:styleId="Makrobesedilo">
    <w:name w:val="macro"/>
    <w:link w:val="Makrobesedilo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besediloZnak">
    <w:name w:val="Makro besedilo Znak"/>
    <w:basedOn w:val="Privzetapisavaodstavka"/>
    <w:link w:val="Makrobesedilo"/>
    <w:uiPriority w:val="99"/>
    <w:rsid w:val="0029639D"/>
    <w:rPr>
      <w:rFonts w:ascii="Courier" w:hAnsi="Courier"/>
      <w:sz w:val="20"/>
      <w:szCs w:val="20"/>
    </w:rPr>
  </w:style>
  <w:style w:type="paragraph" w:styleId="Citat">
    <w:name w:val="Quote"/>
    <w:basedOn w:val="Navaden"/>
    <w:next w:val="Navaden"/>
    <w:link w:val="CitatZnak"/>
    <w:uiPriority w:val="29"/>
    <w:qFormat/>
    <w:rsid w:val="00FC693F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FC693F"/>
    <w:rPr>
      <w:i/>
      <w:iCs/>
      <w:color w:val="000000" w:themeColor="tex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repko">
    <w:name w:val="Strong"/>
    <w:basedOn w:val="Privzetapisavaodstavka"/>
    <w:uiPriority w:val="22"/>
    <w:qFormat/>
    <w:rsid w:val="00FC693F"/>
    <w:rPr>
      <w:b/>
      <w:bCs/>
    </w:rPr>
  </w:style>
  <w:style w:type="character" w:styleId="Poudarek">
    <w:name w:val="Emphasis"/>
    <w:basedOn w:val="Privzetapisavaodstavka"/>
    <w:uiPriority w:val="20"/>
    <w:qFormat/>
    <w:rsid w:val="00FC693F"/>
    <w:rPr>
      <w:i/>
      <w:iCs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C693F"/>
    <w:rPr>
      <w:b/>
      <w:bCs/>
      <w:i/>
      <w:iCs/>
      <w:color w:val="4F81BD" w:themeColor="accent1"/>
    </w:rPr>
  </w:style>
  <w:style w:type="character" w:styleId="Neenpoudarek">
    <w:name w:val="Subtle Emphasis"/>
    <w:basedOn w:val="Privzetapisavaodstavka"/>
    <w:uiPriority w:val="19"/>
    <w:qFormat/>
    <w:rsid w:val="00FC693F"/>
    <w:rPr>
      <w:i/>
      <w:iCs/>
      <w:color w:val="808080" w:themeColor="text1" w:themeTint="7F"/>
    </w:rPr>
  </w:style>
  <w:style w:type="character" w:styleId="Intenzivenpoudarek">
    <w:name w:val="Intense Emphasis"/>
    <w:basedOn w:val="Privzetapisavaodstavka"/>
    <w:uiPriority w:val="21"/>
    <w:qFormat/>
    <w:rsid w:val="00FC693F"/>
    <w:rPr>
      <w:b/>
      <w:bCs/>
      <w:i/>
      <w:iCs/>
      <w:color w:val="4F81BD" w:themeColor="accent1"/>
    </w:rPr>
  </w:style>
  <w:style w:type="character" w:styleId="Neensklic">
    <w:name w:val="Subtle Reference"/>
    <w:basedOn w:val="Privzetapisavaodstavka"/>
    <w:uiPriority w:val="31"/>
    <w:qFormat/>
    <w:rsid w:val="00FC693F"/>
    <w:rPr>
      <w:smallCaps/>
      <w:color w:val="C0504D" w:themeColor="accent2"/>
      <w:u w:val="single"/>
    </w:rPr>
  </w:style>
  <w:style w:type="character" w:styleId="Intenzivensklic">
    <w:name w:val="Intense Reference"/>
    <w:basedOn w:val="Privzetapisavaodstavk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basedOn w:val="Privzetapisavaodstavka"/>
    <w:uiPriority w:val="33"/>
    <w:qFormat/>
    <w:rsid w:val="00FC693F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FC693F"/>
    <w:pPr>
      <w:outlineLvl w:val="9"/>
    </w:pPr>
  </w:style>
  <w:style w:type="table" w:styleId="Tabelamrea">
    <w:name w:val="Table Grid"/>
    <w:basedOn w:val="Navadnatabel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osenenje">
    <w:name w:val="Light Shading"/>
    <w:basedOn w:val="Navadnatabel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1">
    <w:name w:val="Light Shading Accent 1"/>
    <w:basedOn w:val="Navadnatabel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etlosenenjepoudarek2">
    <w:name w:val="Light Shading Accent 2"/>
    <w:basedOn w:val="Navadnatabel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etlosenenjepoudarek4">
    <w:name w:val="Light Shading Accent 4"/>
    <w:basedOn w:val="Navadnatabel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etlosenenjepoudarek5">
    <w:name w:val="Light Shading Accent 5"/>
    <w:basedOn w:val="Navadnatabel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etlosenenjepoudarek6">
    <w:name w:val="Light Shading Accent 6"/>
    <w:basedOn w:val="Navadnatabel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etelseznam">
    <w:name w:val="Light List"/>
    <w:basedOn w:val="Navadnatabel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elseznampoudarek1">
    <w:name w:val="Light List Accent 1"/>
    <w:basedOn w:val="Navadnatabel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etelseznampoudarek2">
    <w:name w:val="Light List Accent 2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etelseznampoudarek3">
    <w:name w:val="Light List Accent 3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elseznampoudarek4">
    <w:name w:val="Light List Accent 4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etelseznampoudarek5">
    <w:name w:val="Light List Accent 5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etelseznampoudarek6">
    <w:name w:val="Light List Accent 6"/>
    <w:basedOn w:val="Navadnatabel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etlamrea">
    <w:name w:val="Light Grid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amreapoudarek1">
    <w:name w:val="Light Grid Accent 1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amreapoudarek2">
    <w:name w:val="Light Grid Accent 2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etlamreapoudarek3">
    <w:name w:val="Light Grid Accent 3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etlamreapoudarek4">
    <w:name w:val="Light Grid Accent 4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etlamreapoudarek5">
    <w:name w:val="Light Grid Accent 5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etlamreapoudarek6">
    <w:name w:val="Light Grid Accent 6"/>
    <w:basedOn w:val="Navadnatabel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rednjesenenje1">
    <w:name w:val="Medium Shading 1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1">
    <w:name w:val="Medium Shading 1 Accent 1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2">
    <w:name w:val="Medium Shading 1 Accent 2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3">
    <w:name w:val="Medium Shading 1 Accent 3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4">
    <w:name w:val="Medium Shading 1 Accent 4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5">
    <w:name w:val="Medium Shading 1 Accent 5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1poudarek6">
    <w:name w:val="Medium Shading 1 Accent 6"/>
    <w:basedOn w:val="Navadnatabel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enenje2">
    <w:name w:val="Medium Shading 2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1">
    <w:name w:val="Medium Shading 2 Accent 1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2">
    <w:name w:val="Medium Shading 2 Accent 2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3">
    <w:name w:val="Medium Shading 2 Accent 3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4">
    <w:name w:val="Medium Shading 2 Accent 4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5">
    <w:name w:val="Medium Shading 2 Accent 5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enenje2poudarek6">
    <w:name w:val="Medium Shading 2 Accent 6"/>
    <w:basedOn w:val="Navadnatabel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iseznam1">
    <w:name w:val="Medium List 1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seznam1poudarek1">
    <w:name w:val="Medium List 1 Accent 1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rednjiseznam1poudarek2">
    <w:name w:val="Medium List 1 Accent 2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rednjiseznam1poudarek3">
    <w:name w:val="Medium List 1 Accent 3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iseznam1poudarek4">
    <w:name w:val="Medium List 1 Accent 4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rednjiseznam1poudarek5">
    <w:name w:val="Medium List 1 Accent 5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rednjiseznam1poudarek6">
    <w:name w:val="Medium List 1 Accent 6"/>
    <w:basedOn w:val="Navadnatabel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rednjiseznam2">
    <w:name w:val="Medium List 2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1">
    <w:name w:val="Medium List 2 Accent 1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2">
    <w:name w:val="Medium List 2 Accent 2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3">
    <w:name w:val="Medium List 2 Accent 3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4">
    <w:name w:val="Medium List 2 Accent 4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5">
    <w:name w:val="Medium List 2 Accent 5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seznam2poudarek6">
    <w:name w:val="Medium List 2 Accent 6"/>
    <w:basedOn w:val="Navadnatabel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amrea1">
    <w:name w:val="Medium Grid 1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mrea1poudarek1">
    <w:name w:val="Medium Grid 1 Accent 1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rednjamrea1poudarek2">
    <w:name w:val="Medium Grid 1 Accent 2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rednjamrea1poudarek3">
    <w:name w:val="Medium Grid 1 Accent 3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rednjamrea1poudarek4">
    <w:name w:val="Medium Grid 1 Accent 4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rednjamrea1poudarek5">
    <w:name w:val="Medium Grid 1 Accent 5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mrea1poudarek6">
    <w:name w:val="Medium Grid 1 Accent 6"/>
    <w:basedOn w:val="Navadnatabel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mrea2">
    <w:name w:val="Medium Grid 2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1">
    <w:name w:val="Medium Grid 2 Accent 1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2">
    <w:name w:val="Medium Grid 2 Accent 2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3">
    <w:name w:val="Medium Grid 2 Accent 3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4">
    <w:name w:val="Medium Grid 2 Accent 4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5">
    <w:name w:val="Medium Grid 2 Accent 5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2poudarek6">
    <w:name w:val="Medium Grid 2 Accent 6"/>
    <w:basedOn w:val="Navadnatabel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mrea3">
    <w:name w:val="Medium Grid 3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mrea3poudarek1">
    <w:name w:val="Medium Grid 3 Accent 1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rednjamrea3poudarek2">
    <w:name w:val="Medium Grid 3 Accent 2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rednjamrea3poudarek3">
    <w:name w:val="Medium Grid 3 Accent 3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rednjamrea3poudarek4">
    <w:name w:val="Medium Grid 3 Accent 4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rednjamrea3poudarek5">
    <w:name w:val="Medium Grid 3 Accent 5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rednjamrea3poudarek6">
    <w:name w:val="Medium Grid 3 Accent 6"/>
    <w:basedOn w:val="Navadnatabel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emenseznam">
    <w:name w:val="Dark List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emenseznampoudarek1">
    <w:name w:val="Dark List Accent 1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emenseznampoudarek2">
    <w:name w:val="Dark List Accent 2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emenseznampoudarek3">
    <w:name w:val="Dark List Accent 3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emenseznampoudarek4">
    <w:name w:val="Dark List Accent 4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emenseznampoudarek5">
    <w:name w:val="Dark List Accent 5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emenseznampoudarek6">
    <w:name w:val="Dark List Accent 6"/>
    <w:basedOn w:val="Navadnatabel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vnosenenje">
    <w:name w:val="Colorful Shading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1">
    <w:name w:val="Colorful Shading Accent 1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2">
    <w:name w:val="Colorful Shading Accent 2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3">
    <w:name w:val="Colorful Shading Accent 3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vnosenenjepoudarek4">
    <w:name w:val="Colorful Shading Accent 4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5">
    <w:name w:val="Colorful Shading Accent 5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osenenjepoudarek6">
    <w:name w:val="Colorful Shading Accent 6"/>
    <w:basedOn w:val="Navadnatabel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vniseznam">
    <w:name w:val="Colorful List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vniseznampoudarek1">
    <w:name w:val="Colorful List Accent 1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vniseznampoudarek2">
    <w:name w:val="Colorful List Accent 2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venseznampoudarek3">
    <w:name w:val="Colorful List Accent 3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vniseznampoudarek4">
    <w:name w:val="Colorful List Accent 4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vniseznampoudarek5">
    <w:name w:val="Colorful List Accent 5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vniseznampoudarek6">
    <w:name w:val="Colorful List Accent 6"/>
    <w:basedOn w:val="Navadnatabel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vnamrea">
    <w:name w:val="Colorful Grid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vnamreapoudarek1">
    <w:name w:val="Colorful Grid Accent 1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vnamreapoudarek2">
    <w:name w:val="Colorful Grid Accent 2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vnamreapoudarek3">
    <w:name w:val="Colorful Grid Accent 3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vnamreapoudarek4">
    <w:name w:val="Colorful Grid Accent 4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vnamreapoudarek5">
    <w:name w:val="Colorful Grid Accent 5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vnamreapoudarek6">
    <w:name w:val="Colorful Grid Accent 6"/>
    <w:basedOn w:val="Navadnatabel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Dolores Dolenc Bajc</cp:lastModifiedBy>
  <cp:revision>5</cp:revision>
  <dcterms:created xsi:type="dcterms:W3CDTF">2025-04-17T09:31:00Z</dcterms:created>
  <dcterms:modified xsi:type="dcterms:W3CDTF">2025-04-17T11:43:00Z</dcterms:modified>
  <cp:category/>
</cp:coreProperties>
</file>